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 xml:space="preserve">Nature de fait 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ENUM-SOURCE_Id_Lieu)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([0-9A-Z]{2}0\d{5}\d|\d{9}|\d{14}|\d{4}[A-Za-z]))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\+\d{5,18})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obsDatime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A30083-A4DD-493E-BA55-5B6386C7F126}"/>
</file>

<file path=customXml/itemProps3.xml><?xml version="1.0" encoding="utf-8"?>
<ds:datastoreItem xmlns:ds="http://schemas.openxmlformats.org/officeDocument/2006/customXml" ds:itemID="{FA1A5788-833C-4B68-8BF6-BB331443F1C4}"/>
</file>

<file path=customXml/itemProps4.xml><?xml version="1.0" encoding="utf-8"?>
<ds:datastoreItem xmlns:ds="http://schemas.openxmlformats.org/officeDocument/2006/customXml" ds:itemID="{0469CA3A-C16E-40E9-BFD1-5595B92AD5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